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A7035" w14:textId="77777777" w:rsidR="0072616B" w:rsidRPr="00496496" w:rsidRDefault="0072616B" w:rsidP="00496496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96496">
        <w:rPr>
          <w:rFonts w:ascii="Verdana" w:hAnsi="Verdana"/>
          <w:color w:val="000000"/>
          <w:sz w:val="32"/>
          <w:lang w:val="ru-RU"/>
        </w:rPr>
        <w:t>Летучий голландец</w:t>
      </w:r>
    </w:p>
    <w:p w14:paraId="2A8F75CB" w14:textId="77777777" w:rsidR="00FD48D8" w:rsidRDefault="00FD48D8" w:rsidP="00FD48D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>
        <w:rPr>
          <w:rFonts w:ascii="Verdana" w:hAnsi="Verdana"/>
          <w:color w:val="000000"/>
          <w:sz w:val="24"/>
          <w:lang w:val="ru-RU"/>
        </w:rPr>
        <w:t>Александр Бачило</w:t>
      </w:r>
    </w:p>
    <w:p w14:paraId="5B6F5182" w14:textId="77777777" w:rsidR="0072616B" w:rsidRPr="00496496" w:rsidRDefault="0072616B" w:rsidP="0049649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</w:p>
    <w:p w14:paraId="5896C12A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—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А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что, нормально посидели, верно?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говорил Серега, надевая шлем.</w:t>
      </w:r>
    </w:p>
    <w:p w14:paraId="2A7D5967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—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Уху,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ответил я.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Долго только. Полпервого уже, а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утром на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работу.</w:t>
      </w:r>
    </w:p>
    <w:p w14:paraId="25DB8289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—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Спокойно, гражданин! Машина у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подъезда,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он завел свою «Яву» 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открыл передо мной воображаемую дверцу.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Через полчаса ты будешь дрыхнуть у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себя дома без задних ног... То есть пардон! В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целости 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сохранности.</w:t>
      </w:r>
    </w:p>
    <w:p w14:paraId="712B8B7F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—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Ладно,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сказал я, устраиваясь позади него,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погоняй давай.</w:t>
      </w:r>
    </w:p>
    <w:p w14:paraId="2E937D26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Мотоцикл взревел 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полетел прочь из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города. Несколько минут спустя нас вынесло на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сонное пригородное шоссе к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захлестнуло свежим потоком воздуха, полным ночных запахов. Серега еще поддал. В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свете фары теперь видно было лишь неразборчивое мельтешение, крутые спуски казались затяжными прыжками.</w:t>
      </w:r>
    </w:p>
    <w:p w14:paraId="6B34F7F0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Неожиданно сквозь шум ветра послышались новые звуки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— грохот 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лязганье где-то позади. Я оглянулся 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увидел быстро нагоняющий нас автомобиль. Фару его не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горели, только ярко светились окна. Трудно было понять, что это за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машина: не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то автобус, не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то пассажирский фургон, однако мчался он на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огромной скорости и, как мне показалось, по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встречной полосе движения.</w:t>
      </w:r>
    </w:p>
    <w:p w14:paraId="6A18A9EC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Вскоре странный рыдван приблизился настолько, что стали слышны голоса пассажиров, покрывающие непрерывный грохот и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дребезжание его бренных частей. Пассажиры пели хором. Из</w:t>
      </w:r>
      <w:r w:rsidRPr="00496496">
        <w:rPr>
          <w:rFonts w:ascii="Verdana" w:hAnsi="Verdana"/>
          <w:color w:val="000000"/>
          <w:sz w:val="20"/>
        </w:rPr>
        <w:t> </w:t>
      </w:r>
      <w:r w:rsidRPr="00496496">
        <w:rPr>
          <w:rFonts w:ascii="Verdana" w:hAnsi="Verdana"/>
          <w:color w:val="000000"/>
          <w:sz w:val="20"/>
          <w:lang w:val="ru-RU"/>
        </w:rPr>
        <w:t>окон экипажа несся надсадный рев, промодулированный знакомыми словами:</w:t>
      </w:r>
    </w:p>
    <w:p w14:paraId="4F3BA6C3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96">
        <w:rPr>
          <w:rFonts w:ascii="Verdana" w:hAnsi="Verdana"/>
          <w:color w:val="000000"/>
          <w:sz w:val="20"/>
          <w:lang w:val="ru-RU"/>
        </w:rPr>
        <w:t>Поедем, красо-отка, ката-аться,</w:t>
      </w:r>
    </w:p>
    <w:p w14:paraId="3E79737C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Давно я тебя-а поджидал!</w:t>
      </w:r>
    </w:p>
    <w:p w14:paraId="5450446C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«Да они там пьяные все!»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подумал я.</w:t>
      </w:r>
    </w:p>
    <w:p w14:paraId="265DBE0D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Пение вдруг оборвалось, и в окне появилась жуткая темно-синяя морда.</w:t>
      </w:r>
    </w:p>
    <w:p w14:paraId="7550B1E4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— А вы что, трезвые, что ли?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гаркнула она на всю степь.</w:t>
      </w:r>
    </w:p>
    <w:p w14:paraId="33C5685F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Фургон взорвался дружным хохотом и грянул с новой силой:</w:t>
      </w:r>
    </w:p>
    <w:p w14:paraId="3741D7C2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В такую шальну-ую пого-оду</w:t>
      </w:r>
    </w:p>
    <w:p w14:paraId="73FEFFBF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Нельзя доверя-аться волнам!</w:t>
      </w:r>
    </w:p>
    <w:p w14:paraId="18A62D2A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Эта дьявольская телега уже поравнялась с нами, она была кое-как склепана из кусков железа разных размеров, цветов и формы. В окнах не было ни одного целого стекла, вся конструкция ежесекундно рисковала рассыпаться в прах, однако продолжала нестись вперед.</w:t>
      </w:r>
    </w:p>
    <w:p w14:paraId="3A1F5197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E89E392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Серега, скосив один глаз, оторопело уставился на фургон. И тут началось самое ужасное: все пассажиры высунулись в окна и проорали полкуплета, обращаясь непосредственно к нему:</w:t>
      </w:r>
    </w:p>
    <w:p w14:paraId="6AEC5072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Ты помнишь, изменщик кова-ар-рный,</w:t>
      </w:r>
    </w:p>
    <w:p w14:paraId="06D721A6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Как я доверя-алась тебе!</w:t>
      </w:r>
    </w:p>
    <w:p w14:paraId="06329714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Я увидел белые черепа, черные провалы беззубых ртов, обдавших нас волной перегара, пустые глазницы и обломки конечностей.</w:t>
      </w:r>
    </w:p>
    <w:p w14:paraId="5DDA8F77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Серега вскрикнул и нажал на тормоз. Веселый фургон проскочил вперед и принялся выписывать зигзаги на дороге. На мгновение он замер, стоя на двух колесах, а затем со звоном и хохотом рухнул в кювет.</w:t>
      </w:r>
    </w:p>
    <w:p w14:paraId="24BEA0B9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Мы медленно подкатили и остановились у бесформенной кучи ржавого металла. Казалось, все эти обломки лежат здесь давно, кое-где среди них поднимались стебли конопли.</w:t>
      </w:r>
    </w:p>
    <w:p w14:paraId="4028A08A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В это время послышался шум мотора, и на дороге показался мотоциклист. Заметив нас, он стал притормаживать. Это был милиционер.</w:t>
      </w:r>
    </w:p>
    <w:p w14:paraId="71A3A4F9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— Любуетесь?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спросил он, заглушив мотор.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Какой-то вид у вас испуганный, случилось что-нибудь?</w:t>
      </w:r>
    </w:p>
    <w:p w14:paraId="2DFCD24E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Мы рассказали ему про фургон. Сержант нисколько не удивился.</w:t>
      </w:r>
    </w:p>
    <w:p w14:paraId="571CB8E6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— Ну что ж, не вы первые,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сказал он,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с месяц назад пионеры тут металлолом собирали вдоль шоссе, да видно с машиной не договорились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сюда сложили. С тех пор и началось: что ни день, то жалобы. Появляется эта колымага на дороге, водителей до полусмерти пугает, а как до этого места доедет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бац в кювет! И, как говорится, тишина.</w:t>
      </w:r>
    </w:p>
    <w:p w14:paraId="03EE4319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lastRenderedPageBreak/>
        <w:t>— Так ведь надо ее специалистам показать,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сказал я,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ученым каким-нибудь...</w:t>
      </w:r>
    </w:p>
    <w:p w14:paraId="6690CD01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— Насчет специалистов не волнуйтесь, кому надо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сообщено. Разберутся,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он замолчал, глядя в сторону.</w:t>
      </w:r>
    </w:p>
    <w:p w14:paraId="5C157EAC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Серега вдруг засуетился.</w:t>
      </w:r>
    </w:p>
    <w:p w14:paraId="3FA9681F" w14:textId="77777777" w:rsidR="0072616B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— Ну если так, все в порядке!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бодро сказал он.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Интереснейшее природное явление! Большое спасибо! Мы, пожалуй, поедем...</w:t>
      </w:r>
    </w:p>
    <w:p w14:paraId="0BA9C730" w14:textId="610C4CB8" w:rsidR="00C01D54" w:rsidRPr="00496496" w:rsidRDefault="0072616B" w:rsidP="004964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96496">
        <w:rPr>
          <w:rFonts w:ascii="Verdana" w:hAnsi="Verdana"/>
          <w:color w:val="000000"/>
          <w:sz w:val="20"/>
        </w:rPr>
        <w:t>— Минуточку,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остановил его сержант.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Тут вот еще что... Видение это бывает только тем, кто превышает скорость или, значит, слегка в нетрезвом состоянии. Так что, извините,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он козырнул, </w:t>
      </w:r>
      <w:r w:rsidRPr="00496496">
        <w:rPr>
          <w:rFonts w:ascii="Verdana" w:hAnsi="Verdana"/>
          <w:color w:val="000000"/>
          <w:sz w:val="20"/>
          <w:lang w:val="ru-RU"/>
        </w:rPr>
        <w:t xml:space="preserve">— </w:t>
      </w:r>
      <w:r w:rsidRPr="00496496">
        <w:rPr>
          <w:rFonts w:ascii="Verdana" w:hAnsi="Verdana"/>
          <w:color w:val="000000"/>
          <w:sz w:val="20"/>
        </w:rPr>
        <w:t>попрошу документы...</w:t>
      </w:r>
    </w:p>
    <w:sectPr w:rsidR="00C01D54" w:rsidRPr="00496496" w:rsidSect="00FD4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99B31" w14:textId="77777777" w:rsidR="0012176A" w:rsidRDefault="0012176A" w:rsidP="00496496">
      <w:pPr>
        <w:spacing w:after="0" w:line="240" w:lineRule="auto"/>
      </w:pPr>
      <w:r>
        <w:separator/>
      </w:r>
    </w:p>
  </w:endnote>
  <w:endnote w:type="continuationSeparator" w:id="0">
    <w:p w14:paraId="2DF4B389" w14:textId="77777777" w:rsidR="0012176A" w:rsidRDefault="0012176A" w:rsidP="0049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7F20" w14:textId="77777777" w:rsidR="00496496" w:rsidRDefault="00496496" w:rsidP="007658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4582E1A" w14:textId="77777777" w:rsidR="00496496" w:rsidRDefault="00496496" w:rsidP="004964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A157" w14:textId="35A7799A" w:rsidR="00496496" w:rsidRPr="00FD48D8" w:rsidRDefault="00FD48D8" w:rsidP="00496496">
    <w:pPr>
      <w:pStyle w:val="Footer"/>
      <w:ind w:right="360"/>
      <w:rPr>
        <w:rFonts w:ascii="Arial" w:hAnsi="Arial" w:cs="Arial"/>
        <w:color w:val="999999"/>
        <w:sz w:val="20"/>
      </w:rPr>
    </w:pPr>
    <w:r w:rsidRPr="00FD48D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E1C5" w14:textId="77777777" w:rsidR="00496496" w:rsidRDefault="004964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982D" w14:textId="77777777" w:rsidR="0012176A" w:rsidRDefault="0012176A" w:rsidP="00496496">
      <w:pPr>
        <w:spacing w:after="0" w:line="240" w:lineRule="auto"/>
      </w:pPr>
      <w:r>
        <w:separator/>
      </w:r>
    </w:p>
  </w:footnote>
  <w:footnote w:type="continuationSeparator" w:id="0">
    <w:p w14:paraId="31BDCB26" w14:textId="77777777" w:rsidR="0012176A" w:rsidRDefault="0012176A" w:rsidP="0049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551B" w14:textId="77777777" w:rsidR="00496496" w:rsidRDefault="004964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90AC5" w14:textId="717B8246" w:rsidR="00496496" w:rsidRPr="00FD48D8" w:rsidRDefault="00FD48D8" w:rsidP="00496496">
    <w:pPr>
      <w:pStyle w:val="Header"/>
      <w:rPr>
        <w:rFonts w:ascii="Arial" w:hAnsi="Arial" w:cs="Arial"/>
        <w:color w:val="999999"/>
        <w:sz w:val="20"/>
      </w:rPr>
    </w:pPr>
    <w:r w:rsidRPr="00FD48D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7A69" w14:textId="77777777" w:rsidR="00496496" w:rsidRDefault="004964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176A"/>
    <w:rsid w:val="0015074B"/>
    <w:rsid w:val="0029639D"/>
    <w:rsid w:val="00326F90"/>
    <w:rsid w:val="00496496"/>
    <w:rsid w:val="0072616B"/>
    <w:rsid w:val="00AA1D8D"/>
    <w:rsid w:val="00B47730"/>
    <w:rsid w:val="00C01D54"/>
    <w:rsid w:val="00CB0664"/>
    <w:rsid w:val="00FC693F"/>
    <w:rsid w:val="00FD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D40A3C6"/>
  <w14:defaultImageDpi w14:val="300"/>
  <w15:docId w15:val="{14BD94F3-9F4E-4C17-B67D-D8F46F5B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9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8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3261</Characters>
  <Application>Microsoft Office Word</Application>
  <DocSecurity>0</DocSecurity>
  <Lines>69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Летучий голландец</dc:title>
  <dc:subject/>
  <dc:creator>Александр Бачило</dc:creator>
  <cp:keywords/>
  <dc:description/>
  <cp:lastModifiedBy>Andrey Piskunov</cp:lastModifiedBy>
  <cp:revision>5</cp:revision>
  <dcterms:created xsi:type="dcterms:W3CDTF">2013-12-23T23:15:00Z</dcterms:created>
  <dcterms:modified xsi:type="dcterms:W3CDTF">2025-08-19T04:34:00Z</dcterms:modified>
  <cp:category/>
</cp:coreProperties>
</file>